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4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蔡燕梅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0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中医八241;中医八243;中医八242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中医八241;中医八243;中医八242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中医244;中医245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中医241;中医242;中医243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中医244;中医245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中医241;中医242;中医243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